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64" w:before="0" w:after="0"/>
        <w:ind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                        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ПОЯСНИТЕЛЬНАЯ ЗАПИСКА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pStyle w:val="Normal"/>
        <w:numPr>
          <w:ilvl w:val="0"/>
          <w:numId w:val="2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pStyle w:val="Normal"/>
        <w:numPr>
          <w:ilvl w:val="0"/>
          <w:numId w:val="2"/>
        </w:numPr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Общее число часов, рекомендованных для изучения окружающего мира, ‒ </w:t>
      </w:r>
      <w:bookmarkStart w:id="0" w:name="068b5492-f5c6-418c-9f3d-480525df396e"/>
      <w:r>
        <w:rPr>
          <w:rFonts w:ascii="Times New Roman" w:hAnsi="Times New Roman"/>
          <w:b w:val="false"/>
          <w:i w:val="false"/>
          <w:color w:val="000000"/>
          <w:sz w:val="28"/>
        </w:rPr>
        <w:t>270 часов</w:t>
      </w:r>
      <w:bookmarkEnd w:id="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(два часа в неделю в каждом классе): 1 класс – </w:t>
      </w:r>
      <w:bookmarkStart w:id="1" w:name="ed7f0363-2dd2-42cc-a712-86adf9036dbf"/>
      <w:r>
        <w:rPr>
          <w:rFonts w:ascii="Times New Roman" w:hAnsi="Times New Roman"/>
          <w:b w:val="false"/>
          <w:i w:val="false"/>
          <w:color w:val="000000"/>
          <w:sz w:val="28"/>
        </w:rPr>
        <w:t>66 часов</w:t>
      </w:r>
      <w:bookmarkStart w:id="2" w:name="block-77030269"/>
      <w:bookmarkStart w:id="3" w:name="block-770302691"/>
      <w:bookmarkEnd w:id="1"/>
      <w:bookmarkEnd w:id="2"/>
      <w:bookmarkEnd w:id="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2 класс – 68 часов, 3 класс – 68 часов, 4 класс – 68 часов.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Человек и общество.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родного края, важнейшие достопримечательности, знаменитые соотечественники.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Отечества. «Лента времени» и историческая карта.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Личная ответственность каждого человека за сохранность историко-культурного наследия своего края.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Человек и природа.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Правила безопасной жизнедеятельности.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УНИВЕРСАЛЬНЫЕ УЧЕБНЫЕ ДЕЙСТВИЯ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последовательность этапов возрастного развития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в учебных и игровых ситуациях правила безопасного поведения в среде обитания;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схемы природных объектов (строение почвы; движение реки, форма поверхности);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объекты природы с принадлежностью к определённой природной зоне;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природные объекты по принадлежности к природной зоне;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текст-рассуждение: объяснять вред для здоровья и самочувствия организма вредных привычек;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ситуации проявления нравственных качеств: отзывчивости, доброты, справедливости и других;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небольшие тексты «Права и обязанности гражданина Российской Федерации»;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 о знаменательных страницах истории нашей страны (в рамках изученного).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 и возможные ошибки;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контролировать процесс и результат выполнения задания, корректировать учебные действия при необходимости;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оценку своей работы; планировать работу над ошибками;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ошибки в своей и чужих работах, устанавливать их причины.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57" w:before="0" w:after="0"/>
        <w:ind w:firstLine="600"/>
        <w:jc w:val="both"/>
        <w:rPr/>
      </w:pPr>
      <w:bookmarkStart w:id="4" w:name="block-77030272"/>
      <w:bookmarkStart w:id="5" w:name="block-770302721"/>
      <w:bookmarkEnd w:id="4"/>
      <w:bookmarkEnd w:id="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ОКРУЖАЮЩЕМУ МИРУ НА УРОВНЕ НАЧАЛЬНОГО ОБЩЕГО ОБРАЗОВАНИЯ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9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сопричастность к прошлому, настоящему и будущему своей страны и родного края;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истории и многонациональной культуре своей страны, уважения к своему и другим народам;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культуры общения, уважительного отношения к людям, их взглядам, признанию их индивидуальности;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>
      <w:pPr>
        <w:pStyle w:val="Normal"/>
        <w:numPr>
          <w:ilvl w:val="0"/>
          <w:numId w:val="3"/>
        </w:numPr>
        <w:spacing w:before="0" w:after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pacing w:val="-6"/>
          <w:sz w:val="28"/>
        </w:rPr>
        <w:t>физического воспитания, формирования культуры здоровья и эмоционального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благополучия: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объекты окружающего мира, устанавливать основания для сравнения, устанавливать аналогии;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части объекта (объекты) по определённому признаку;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объекты;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алгоритма.</w:t>
      </w:r>
    </w:p>
    <w:p>
      <w:pPr>
        <w:pStyle w:val="Normal"/>
        <w:spacing w:lineRule="exact" w:line="269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экспериментам, проводимым под руководством учителя;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разницу между реальным и желательным состоянием объекта (ситуации) на основе предложенных вопросов;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>
      <w:pPr>
        <w:pStyle w:val="Normal"/>
        <w:spacing w:lineRule="exact" w:line="269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предложенном источнике информацию, представленную в явном виде, согласно заданному алгоритму;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использовать для решения учебных задач текстовую, графическую, аудиовизуальную информацию;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интерпретировать графически представленную информацию: схему, таблицу, иллюстрацию;</w:t>
      </w:r>
    </w:p>
    <w:p>
      <w:pPr>
        <w:pStyle w:val="Normal"/>
        <w:spacing w:lineRule="exact" w:line="269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диалогов задавать вопросы, высказывать суждения, оценивать выступления участников;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ведения диалога и дискуссии; проявлять уважительное отношение к собеседнику;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самостоятельно или с помощью учителя действия по решению учебной задачи;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и самооценка: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контроль процесса и результата своей деятельности;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действия при необходимости (с небольшой помощью учителя);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объективно оценивать результаты своей деятельности, соотносить свою оценку с оценкой учителя;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оценивать целесообразность выбранных способов действия, при необходимости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корректировать их.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работы.</w:t>
      </w:r>
    </w:p>
    <w:p>
      <w:pPr>
        <w:pStyle w:val="Normal"/>
        <w:spacing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57" w:before="0" w:after="0"/>
        <w:ind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нравственного поведения в социуме;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показывать на исторической карте места изученных исторических событий;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изученных событий на «ленте времени»;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права и обязанности гражданина Российской Федерации;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изученные исторические события и исторических деятелей веками и периодами истории России;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объекты живой и неживой природы на основе их внешних признаков и известных характерных свойств;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экологические проблемы и определять пути их решения;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по заданному плану собственные развёрнутые высказывания о природе и обществе;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источники информации для поиска и извлечения информации, ответов на вопросы;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нравственного поведения на природе;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возможные последствия вредных привычек для здоровья и жизни человека;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осуществлять безопасный поиск образовательных ресурсов и верифицированной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информации в Интернете;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57" w:before="0" w:after="0"/>
        <w:ind w:firstLine="600"/>
        <w:jc w:val="both"/>
        <w:rPr/>
      </w:pPr>
      <w:bookmarkStart w:id="6" w:name="block-77030273"/>
      <w:bookmarkStart w:id="7" w:name="block-770302731"/>
      <w:bookmarkEnd w:id="6"/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 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749"/>
        <w:gridCol w:w="2319"/>
        <w:gridCol w:w="1"/>
        <w:gridCol w:w="1456"/>
        <w:gridCol w:w="1"/>
        <w:gridCol w:w="2499"/>
        <w:gridCol w:w="1"/>
        <w:gridCol w:w="2617"/>
        <w:gridCol w:w="1"/>
        <w:gridCol w:w="3949"/>
      </w:tblGrid>
      <w:tr>
        <w:trPr>
          <w:trHeight w:val="144" w:hRule="atLeast"/>
        </w:trPr>
        <w:tc>
          <w:tcPr>
            <w:tcW w:w="74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2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575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94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49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320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49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5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 </w:t>
            </w:r>
          </w:p>
        </w:tc>
        <w:tc>
          <w:tcPr>
            <w:tcW w:w="25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5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30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33 </w:t>
            </w:r>
          </w:p>
        </w:tc>
        <w:tc>
          <w:tcPr>
            <w:tcW w:w="9068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5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9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5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5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30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 </w:t>
            </w:r>
          </w:p>
        </w:tc>
        <w:tc>
          <w:tcPr>
            <w:tcW w:w="9068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"Интернет"</w:t>
            </w:r>
          </w:p>
        </w:tc>
        <w:tc>
          <w:tcPr>
            <w:tcW w:w="1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5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30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9068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0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5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6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0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25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6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bookmarkStart w:id="8" w:name="block-77030271"/>
      <w:bookmarkStart w:id="9" w:name="block-77030271"/>
      <w:bookmarkEnd w:id="9"/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ВАРИАНТ 1. ПОУРОЧНОЕ ПЛАНИРОВАНИЕ ДЛЯ ПЕДАГОГОВ, ИСПОЛЬЗУЮЩИХ УЧЕБНИК ОКРУЖАЮЩИЙ МИР, 1-4 КЛАССЫ, В 2 ЧАСТЯХ, ПЛЕШАКОВ А.А.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462"/>
        <w:gridCol w:w="3519"/>
        <w:gridCol w:w="1054"/>
        <w:gridCol w:w="2029"/>
        <w:gridCol w:w="2181"/>
        <w:gridCol w:w="1679"/>
        <w:gridCol w:w="2669"/>
      </w:tblGrid>
      <w:tr>
        <w:trPr>
          <w:trHeight w:val="144" w:hRule="atLeast"/>
        </w:trPr>
        <w:tc>
          <w:tcPr>
            <w:tcW w:w="46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1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26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7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6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519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79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669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02.09.2025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– звезда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05.09.2025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09.09.2025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12.09.2025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16.09.2025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19.09.2025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23.09.2025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26.09.2025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30.09.2025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03.10.2025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14.10.2025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17.10.2025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21.10.2025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24.10.2025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28.10.2025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31.10.2025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07.11.2025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11.11.2025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14.11.2025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25.11.2025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28.11.2025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02.12.2025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05.12.2025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09.12.2025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12.12.2025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16.12.2025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19.12.2025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23.12.2025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26.12.2025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30.12.2025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13.01.2026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16.01.2026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20.01.2026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по теме «Формы земной поверхности и водоёмы»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23.01.2026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по теме «Природные зоны»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27.01.2026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– творец культурных ценностей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30.01.2026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03.02.2026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06.02.2026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10.02.2026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13.02.2026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17.02.2026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– защитник своего Отечества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20.02.2026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03.03.2026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06.03.2026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10.03.2026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13.03.2026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17.03.2026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20.03.2026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24.03.2026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27.03.2026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31.03.2026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гг.: как все начиналось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03.04.2026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гг.: главные сражения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14.04.2026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17.04.2026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21.04.2026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24.04.2026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28.04.2026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05.05.2026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08.05.2026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12.05.2026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по теме «История Отечества» / Всероссийская проверочная работа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12.05.2026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15.05.2026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19.05.2026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22.05.2026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22.05.2026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26.05.2026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29.05.2026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"Оценим свои достижения"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29.05.2026 </w:t>
            </w:r>
          </w:p>
        </w:tc>
        <w:tc>
          <w:tcPr>
            <w:tcW w:w="26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43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ВАРИАНТ 2. ДЛЯ САМОСТОЯТЕЛЬНОГО КОНСТРУИРОВАНИЯ ПОУРОЧНОГО ПЛАНИРОВАНИЯ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 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477"/>
        <w:gridCol w:w="3519"/>
        <w:gridCol w:w="1079"/>
        <w:gridCol w:w="2061"/>
        <w:gridCol w:w="2208"/>
        <w:gridCol w:w="1"/>
        <w:gridCol w:w="1549"/>
        <w:gridCol w:w="1"/>
        <w:gridCol w:w="2698"/>
      </w:tblGrid>
      <w:tr>
        <w:trPr>
          <w:trHeight w:val="144" w:hRule="atLeast"/>
        </w:trPr>
        <w:tc>
          <w:tcPr>
            <w:tcW w:w="47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1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3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5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519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50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698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Российской Федерации (общее представление). Конституция Российской Федерации. Президент Российской Федерации. Политико-административная карта России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– защитник своего Отечества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гг.: как все начиналось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гг.: главные сражения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– творец культурных ценностей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по теме «История Отечества»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– звезда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по теме «Природные зоны»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по итогам обучения в 4 классе/ Всероссийская проверочная работа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сети Интернет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«Оценим свои достижения»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2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2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42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bookmarkStart w:id="10" w:name="block-77030274"/>
      <w:bookmarkStart w:id="11" w:name="block-77030274"/>
      <w:bookmarkEnd w:id="11"/>
      <w:r>
        <w:rPr/>
      </w:r>
    </w:p>
    <w:p>
      <w:pPr>
        <w:pStyle w:val="Normal"/>
        <w:spacing w:lineRule="exact" w:line="336" w:before="199" w:after="199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ПРОВЕРЯЕМЫЕ ТРЕБОВАНИЯ К РЕЗУЛЬТАТАМ ОСВОЕНИЯ ОСНОВНОЙ </w:t>
      </w:r>
    </w:p>
    <w:p>
      <w:pPr>
        <w:pStyle w:val="Normal"/>
        <w:spacing w:before="199" w:after="199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ОБРАЗОВАТЕЛЬНОЙ ПРОГРАММЫ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199" w:after="199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before="199" w:after="199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before="199" w:after="199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before="199" w:after="199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tbl>
      <w:tblPr>
        <w:tblW w:w="13569" w:type="dxa"/>
        <w:jc w:val="left"/>
        <w:tblInd w:w="18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2716"/>
        <w:gridCol w:w="10852"/>
      </w:tblGrid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272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Код проверяемого результата 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272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365" w:hanging="0"/>
              <w:jc w:val="left"/>
              <w:rPr/>
            </w:pPr>
            <w:r>
              <w:rPr/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знать основные права и обязанности гражданина Российской Федерации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показывать на исторической карте места изученных исторических событий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находить место изученных событий на «ленте времени»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соблюдать правила нравственного поведения в социуме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365" w:hanging="0"/>
              <w:jc w:val="left"/>
              <w:rPr/>
            </w:pPr>
            <w:r>
              <w:rPr/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показывать на физической карте изученные крупные географические объекты России (горы, равнины, реки, озёра, моря, омывающие территорию России)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12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12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12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называть экологические проблемы и определять пути их решения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12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12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365" w:hanging="0"/>
              <w:jc w:val="left"/>
              <w:rPr/>
            </w:pPr>
            <w:r>
              <w:rPr/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12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12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соблюдать правила нравственного поведения на природе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12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осознавать возможные последствия вредных привычек для здоровья и жизни человека</w:t>
            </w:r>
          </w:p>
        </w:tc>
      </w:tr>
      <w:tr>
        <w:trPr>
          <w:trHeight w:val="144" w:hRule="atLeast"/>
        </w:trPr>
        <w:tc>
          <w:tcPr>
            <w:tcW w:w="2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10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bookmarkStart w:id="12" w:name="block-77030276"/>
            <w:bookmarkStart w:id="13" w:name="block-770302761"/>
            <w:bookmarkEnd w:id="12"/>
            <w:bookmarkEnd w:id="13"/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>
      <w:pPr>
        <w:sectPr>
          <w:type w:val="nextPage"/>
          <w:pgSz w:orient="landscape" w:w="16384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199" w:after="199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ПРОВЕРЯЕМЫЕ ЭЛЕМЕНТЫ СОДЕРЖАНИЯ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199" w:after="199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before="199" w:after="199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before="199" w:after="199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before="199" w:after="199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tbl>
      <w:tblPr>
        <w:tblW w:w="13419" w:type="dxa"/>
        <w:jc w:val="left"/>
        <w:tblInd w:w="18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2630"/>
        <w:gridCol w:w="10788"/>
      </w:tblGrid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272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Код 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272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Проверяемый элемент содержания 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Политико-административная карта России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12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12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12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1.8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1.9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разных эпох как носители базовых национальных ценностей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1.10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1.11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12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12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12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12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12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>
        <w:trPr>
          <w:trHeight w:val="144" w:hRule="atLeast"/>
        </w:trPr>
        <w:tc>
          <w:tcPr>
            <w:tcW w:w="2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10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336" w:before="0" w:after="0"/>
              <w:ind w:left="365" w:hanging="0"/>
              <w:jc w:val="both"/>
              <w:rPr/>
            </w:pPr>
            <w:bookmarkStart w:id="14" w:name="block-77030277"/>
            <w:bookmarkEnd w:id="14"/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>
      <w:pPr>
        <w:sectPr>
          <w:type w:val="nextPage"/>
          <w:pgSz w:orient="landscape" w:w="16384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sectPr>
      <w:type w:val="nextPage"/>
      <w:pgSz w:w="11906" w:h="16383"/>
      <w:pgMar w:left="1800" w:right="180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79"/>
  <w:defaultTabStop w:val="720"/>
  <w:compat>
    <w:compatSetting w:name="overrideTableStyleFontSizeAndJustific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00000A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character" w:styleId="ListLabel1">
    <w:name w:val="ListLabel 1"/>
    <w:qFormat/>
    <w:rPr>
      <w:rFonts w:cs="Symbol"/>
    </w:rPr>
  </w:style>
  <w:style w:type="character" w:styleId="ListLabel2">
    <w:name w:val="ListLabel 2"/>
    <w:qFormat/>
    <w:rPr>
      <w:rFonts w:cs="Symbol"/>
    </w:rPr>
  </w:style>
  <w:style w:type="character" w:styleId="ListLabel3">
    <w:name w:val="ListLabel 3"/>
    <w:qFormat/>
    <w:rPr>
      <w:rFonts w:cs="Symbol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Header"/>
    <w:basedOn w:val="Normal"/>
    <w:link w:val="HeaderChar"/>
    <w:uiPriority w:val="99"/>
    <w:unhideWhenUsed/>
    <w:rsid w:val="00841cd9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8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19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2850" TargetMode="External"/><Relationship Id="rId3" Type="http://schemas.openxmlformats.org/officeDocument/2006/relationships/hyperlink" Target="https://m.edsoo.ru/7f412850" TargetMode="External"/><Relationship Id="rId4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2850" TargetMode="External"/><Relationship Id="rId6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2850" TargetMode="External"/><Relationship Id="rId8" Type="http://schemas.openxmlformats.org/officeDocument/2006/relationships/hyperlink" Target="https://m.edsoo.ru/7f412850" TargetMode="External"/><Relationship Id="rId9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f8414d1c" TargetMode="External"/><Relationship Id="rId12" Type="http://schemas.openxmlformats.org/officeDocument/2006/relationships/hyperlink" Target="https://m.edsoo.ru/f8414eca" TargetMode="External"/><Relationship Id="rId13" Type="http://schemas.openxmlformats.org/officeDocument/2006/relationships/hyperlink" Target="https://m.edsoo.ru/f8418dc2" TargetMode="External"/><Relationship Id="rId14" Type="http://schemas.openxmlformats.org/officeDocument/2006/relationships/hyperlink" Target="https://m.edsoo.ru/f8415118" TargetMode="External"/><Relationship Id="rId15" Type="http://schemas.openxmlformats.org/officeDocument/2006/relationships/hyperlink" Target="https://m.edsoo.ru/f8415b9a" TargetMode="External"/><Relationship Id="rId16" Type="http://schemas.openxmlformats.org/officeDocument/2006/relationships/hyperlink" Target="https://m.edsoo.ru/f841580c" TargetMode="External"/><Relationship Id="rId17" Type="http://schemas.openxmlformats.org/officeDocument/2006/relationships/hyperlink" Target="https://m.edsoo.ru/f8415636" TargetMode="External"/><Relationship Id="rId18" Type="http://schemas.openxmlformats.org/officeDocument/2006/relationships/hyperlink" Target="https://m.edsoo.ru/f8418dc2" TargetMode="External"/><Relationship Id="rId19" Type="http://schemas.openxmlformats.org/officeDocument/2006/relationships/hyperlink" Target="https://m.edsoo.ru/f8415da2" TargetMode="External"/><Relationship Id="rId20" Type="http://schemas.openxmlformats.org/officeDocument/2006/relationships/hyperlink" Target="https://m.edsoo.ru/f8415f50" TargetMode="External"/><Relationship Id="rId21" Type="http://schemas.openxmlformats.org/officeDocument/2006/relationships/hyperlink" Target="https://m.edsoo.ru/f8416306" TargetMode="External"/><Relationship Id="rId22" Type="http://schemas.openxmlformats.org/officeDocument/2006/relationships/hyperlink" Target="https://m.edsoo.ru/f84164be" TargetMode="External"/><Relationship Id="rId23" Type="http://schemas.openxmlformats.org/officeDocument/2006/relationships/hyperlink" Target="https://m.edsoo.ru/f8416180" TargetMode="External"/><Relationship Id="rId24" Type="http://schemas.openxmlformats.org/officeDocument/2006/relationships/hyperlink" Target="https://m.edsoo.ru/f8416996" TargetMode="External"/><Relationship Id="rId25" Type="http://schemas.openxmlformats.org/officeDocument/2006/relationships/hyperlink" Target="https://m.edsoo.ru/f8416b58" TargetMode="External"/><Relationship Id="rId26" Type="http://schemas.openxmlformats.org/officeDocument/2006/relationships/hyperlink" Target="https://m.edsoo.ru/f8416cfc" TargetMode="External"/><Relationship Id="rId27" Type="http://schemas.openxmlformats.org/officeDocument/2006/relationships/hyperlink" Target="https://m.edsoo.ru/f8416fae" TargetMode="External"/><Relationship Id="rId28" Type="http://schemas.openxmlformats.org/officeDocument/2006/relationships/hyperlink" Target="https://m.edsoo.ru/f8417b34" TargetMode="External"/><Relationship Id="rId29" Type="http://schemas.openxmlformats.org/officeDocument/2006/relationships/hyperlink" Target="https://m.edsoo.ru/f8417d1e" TargetMode="External"/><Relationship Id="rId30" Type="http://schemas.openxmlformats.org/officeDocument/2006/relationships/hyperlink" Target="https://m.edsoo.ru/f8417f08" TargetMode="External"/><Relationship Id="rId31" Type="http://schemas.openxmlformats.org/officeDocument/2006/relationships/hyperlink" Target="https://m.edsoo.ru/f84181ce" TargetMode="External"/><Relationship Id="rId32" Type="http://schemas.openxmlformats.org/officeDocument/2006/relationships/hyperlink" Target="https://m.edsoo.ru/f84185ac" TargetMode="External"/><Relationship Id="rId33" Type="http://schemas.openxmlformats.org/officeDocument/2006/relationships/hyperlink" Target="https://m.edsoo.ru/f8417526" TargetMode="External"/><Relationship Id="rId34" Type="http://schemas.openxmlformats.org/officeDocument/2006/relationships/hyperlink" Target="https://m.edsoo.ru/f8419c54" TargetMode="External"/><Relationship Id="rId35" Type="http://schemas.openxmlformats.org/officeDocument/2006/relationships/hyperlink" Target="https://m.edsoo.ru/f8419894" TargetMode="External"/><Relationship Id="rId36" Type="http://schemas.openxmlformats.org/officeDocument/2006/relationships/hyperlink" Target="https://m.edsoo.ru/f841b284" TargetMode="External"/><Relationship Id="rId37" Type="http://schemas.openxmlformats.org/officeDocument/2006/relationships/hyperlink" Target="https://m.edsoo.ru/f841b4aa" TargetMode="External"/><Relationship Id="rId38" Type="http://schemas.openxmlformats.org/officeDocument/2006/relationships/hyperlink" Target="https://m.edsoo.ru/f841c56c" TargetMode="External"/><Relationship Id="rId39" Type="http://schemas.openxmlformats.org/officeDocument/2006/relationships/hyperlink" Target="https://m.edsoo.ru/f841c800" TargetMode="External"/><Relationship Id="rId40" Type="http://schemas.openxmlformats.org/officeDocument/2006/relationships/hyperlink" Target="https://m.edsoo.ru/f841c9f4" TargetMode="External"/><Relationship Id="rId41" Type="http://schemas.openxmlformats.org/officeDocument/2006/relationships/hyperlink" Target="https://m.edsoo.ru/f841dac0" TargetMode="External"/><Relationship Id="rId42" Type="http://schemas.openxmlformats.org/officeDocument/2006/relationships/hyperlink" Target="https://m.edsoo.ru/f841d188" TargetMode="External"/><Relationship Id="rId43" Type="http://schemas.openxmlformats.org/officeDocument/2006/relationships/hyperlink" Target="https://m.edsoo.ru/f841d8ea" TargetMode="External"/><Relationship Id="rId44" Type="http://schemas.openxmlformats.org/officeDocument/2006/relationships/hyperlink" Target="https://m.edsoo.ru/f841d336" TargetMode="External"/><Relationship Id="rId45" Type="http://schemas.openxmlformats.org/officeDocument/2006/relationships/hyperlink" Target="https://m.edsoo.ru/f841dc50" TargetMode="External"/><Relationship Id="rId46" Type="http://schemas.openxmlformats.org/officeDocument/2006/relationships/hyperlink" Target="https://m.edsoo.ru/f841d8ea" TargetMode="External"/><Relationship Id="rId47" Type="http://schemas.openxmlformats.org/officeDocument/2006/relationships/hyperlink" Target="https://m.edsoo.ru/f841d188" TargetMode="External"/><Relationship Id="rId48" Type="http://schemas.openxmlformats.org/officeDocument/2006/relationships/hyperlink" Target="https://m.edsoo.ru/f841d336" TargetMode="External"/><Relationship Id="rId49" Type="http://schemas.openxmlformats.org/officeDocument/2006/relationships/hyperlink" Target="https://m.edsoo.ru/f841dac0" TargetMode="External"/><Relationship Id="rId50" Type="http://schemas.openxmlformats.org/officeDocument/2006/relationships/hyperlink" Target="https://m.edsoo.ru/f841e664" TargetMode="External"/><Relationship Id="rId51" Type="http://schemas.openxmlformats.org/officeDocument/2006/relationships/hyperlink" Target="https://m.edsoo.ru/f841e4c0" TargetMode="External"/><Relationship Id="rId52" Type="http://schemas.openxmlformats.org/officeDocument/2006/relationships/hyperlink" Target="https://m.edsoo.ru/f841e876" TargetMode="External"/><Relationship Id="rId53" Type="http://schemas.openxmlformats.org/officeDocument/2006/relationships/hyperlink" Target="https://m.edsoo.ru/f841dc50" TargetMode="External"/><Relationship Id="rId54" Type="http://schemas.openxmlformats.org/officeDocument/2006/relationships/hyperlink" Target="https://m.edsoo.ru/f8418bb0" TargetMode="External"/><Relationship Id="rId55" Type="http://schemas.openxmlformats.org/officeDocument/2006/relationships/hyperlink" Target="https://m.edsoo.ru/f8418dc2" TargetMode="External"/><Relationship Id="rId56" Type="http://schemas.openxmlformats.org/officeDocument/2006/relationships/hyperlink" Target="https://m.edsoo.ru/f841a082" TargetMode="External"/><Relationship Id="rId57" Type="http://schemas.openxmlformats.org/officeDocument/2006/relationships/hyperlink" Target="https://m.edsoo.ru/f841a262" TargetMode="External"/><Relationship Id="rId58" Type="http://schemas.openxmlformats.org/officeDocument/2006/relationships/hyperlink" Target="https://m.edsoo.ru/f8419894" TargetMode="External"/><Relationship Id="rId59" Type="http://schemas.openxmlformats.org/officeDocument/2006/relationships/hyperlink" Target="https://m.edsoo.ru/f8419894" TargetMode="External"/><Relationship Id="rId60" Type="http://schemas.openxmlformats.org/officeDocument/2006/relationships/hyperlink" Target="https://m.edsoo.ru/f8419c54" TargetMode="External"/><Relationship Id="rId61" Type="http://schemas.openxmlformats.org/officeDocument/2006/relationships/hyperlink" Target="https://m.edsoo.ru/f841b284" TargetMode="External"/><Relationship Id="rId62" Type="http://schemas.openxmlformats.org/officeDocument/2006/relationships/hyperlink" Target="https://m.edsoo.ru/f8419e7a" TargetMode="External"/><Relationship Id="rId63" Type="http://schemas.openxmlformats.org/officeDocument/2006/relationships/hyperlink" Target="https://m.edsoo.ru/f841b4aa" TargetMode="External"/><Relationship Id="rId64" Type="http://schemas.openxmlformats.org/officeDocument/2006/relationships/hyperlink" Target="https://m.edsoo.ru/f841b694" TargetMode="External"/><Relationship Id="rId65" Type="http://schemas.openxmlformats.org/officeDocument/2006/relationships/hyperlink" Target="https://m.edsoo.ru/f841b89c" TargetMode="External"/><Relationship Id="rId66" Type="http://schemas.openxmlformats.org/officeDocument/2006/relationships/hyperlink" Target="https://m.edsoo.ru/f841bf72" TargetMode="External"/><Relationship Id="rId67" Type="http://schemas.openxmlformats.org/officeDocument/2006/relationships/hyperlink" Target="https://m.edsoo.ru/f841c12a" TargetMode="External"/><Relationship Id="rId68" Type="http://schemas.openxmlformats.org/officeDocument/2006/relationships/hyperlink" Target="https://m.edsoo.ru/f841c56c" TargetMode="External"/><Relationship Id="rId69" Type="http://schemas.openxmlformats.org/officeDocument/2006/relationships/hyperlink" Target="https://m.edsoo.ru/f841c800" TargetMode="External"/><Relationship Id="rId70" Type="http://schemas.openxmlformats.org/officeDocument/2006/relationships/hyperlink" Target="https://m.edsoo.ru/f841c9f4" TargetMode="External"/><Relationship Id="rId71" Type="http://schemas.openxmlformats.org/officeDocument/2006/relationships/hyperlink" Target="https://m.edsoo.ru/f841cd14" TargetMode="External"/><Relationship Id="rId72" Type="http://schemas.openxmlformats.org/officeDocument/2006/relationships/hyperlink" Target="https://m.edsoo.ru/f841cf94" TargetMode="External"/><Relationship Id="rId73" Type="http://schemas.openxmlformats.org/officeDocument/2006/relationships/hyperlink" Target="https://m.edsoo.ru/f841ae1a" TargetMode="External"/><Relationship Id="rId74" Type="http://schemas.openxmlformats.org/officeDocument/2006/relationships/hyperlink" Target="https://m.edsoo.ru/f8415b9a" TargetMode="External"/><Relationship Id="rId75" Type="http://schemas.openxmlformats.org/officeDocument/2006/relationships/hyperlink" Target="https://m.edsoo.ru/f841d516" TargetMode="External"/><Relationship Id="rId76" Type="http://schemas.openxmlformats.org/officeDocument/2006/relationships/hyperlink" Target="https://m.edsoo.ru/f841a62c" TargetMode="External"/><Relationship Id="rId77" Type="http://schemas.openxmlformats.org/officeDocument/2006/relationships/hyperlink" Target="https://m.edsoo.ru/f841a82a" TargetMode="External"/><Relationship Id="rId78" Type="http://schemas.openxmlformats.org/officeDocument/2006/relationships/hyperlink" Target="https://m.edsoo.ru/f8414d1c" TargetMode="External"/><Relationship Id="rId79" Type="http://schemas.openxmlformats.org/officeDocument/2006/relationships/hyperlink" Target="https://m.edsoo.ru/f8414eca" TargetMode="External"/><Relationship Id="rId80" Type="http://schemas.openxmlformats.org/officeDocument/2006/relationships/hyperlink" Target="https://m.edsoo.ru/f841668a" TargetMode="External"/><Relationship Id="rId81" Type="http://schemas.openxmlformats.org/officeDocument/2006/relationships/hyperlink" Target="https://m.edsoo.ru/f841668a" TargetMode="External"/><Relationship Id="rId82" Type="http://schemas.openxmlformats.org/officeDocument/2006/relationships/hyperlink" Target="https://m.edsoo.ru/f8416806" TargetMode="External"/><Relationship Id="rId83" Type="http://schemas.openxmlformats.org/officeDocument/2006/relationships/hyperlink" Target="https://m.edsoo.ru/f8416996" TargetMode="External"/><Relationship Id="rId84" Type="http://schemas.openxmlformats.org/officeDocument/2006/relationships/hyperlink" Target="https://m.edsoo.ru/f8416b58" TargetMode="External"/><Relationship Id="rId85" Type="http://schemas.openxmlformats.org/officeDocument/2006/relationships/hyperlink" Target="https://m.edsoo.ru/f8416cfc" TargetMode="External"/><Relationship Id="rId86" Type="http://schemas.openxmlformats.org/officeDocument/2006/relationships/hyperlink" Target="https://m.edsoo.ru/f8416fae" TargetMode="External"/><Relationship Id="rId87" Type="http://schemas.openxmlformats.org/officeDocument/2006/relationships/hyperlink" Target="https://m.edsoo.ru/f8417382" TargetMode="External"/><Relationship Id="rId88" Type="http://schemas.openxmlformats.org/officeDocument/2006/relationships/hyperlink" Target="https://m.edsoo.ru/f8417526" TargetMode="External"/><Relationship Id="rId89" Type="http://schemas.openxmlformats.org/officeDocument/2006/relationships/hyperlink" Target="https://m.edsoo.ru/f8417918" TargetMode="External"/><Relationship Id="rId90" Type="http://schemas.openxmlformats.org/officeDocument/2006/relationships/hyperlink" Target="https://m.edsoo.ru/f8417b34" TargetMode="External"/><Relationship Id="rId91" Type="http://schemas.openxmlformats.org/officeDocument/2006/relationships/hyperlink" Target="https://m.edsoo.ru/f8417d1e" TargetMode="External"/><Relationship Id="rId92" Type="http://schemas.openxmlformats.org/officeDocument/2006/relationships/hyperlink" Target="https://m.edsoo.ru/f8417f08" TargetMode="External"/><Relationship Id="rId93" Type="http://schemas.openxmlformats.org/officeDocument/2006/relationships/hyperlink" Target="https://m.edsoo.ru/f84183b8" TargetMode="External"/><Relationship Id="rId94" Type="http://schemas.openxmlformats.org/officeDocument/2006/relationships/hyperlink" Target="https://m.edsoo.ru/f84181ce" TargetMode="External"/><Relationship Id="rId95" Type="http://schemas.openxmlformats.org/officeDocument/2006/relationships/hyperlink" Target="https://m.edsoo.ru/f8418778" TargetMode="External"/><Relationship Id="rId96" Type="http://schemas.openxmlformats.org/officeDocument/2006/relationships/hyperlink" Target="https://m.edsoo.ru/f84185ac" TargetMode="External"/><Relationship Id="rId97" Type="http://schemas.openxmlformats.org/officeDocument/2006/relationships/hyperlink" Target="https://m.edsoo.ru/f841546a" TargetMode="External"/><Relationship Id="rId98" Type="http://schemas.openxmlformats.org/officeDocument/2006/relationships/hyperlink" Target="https://m.edsoo.ru/f841580c" TargetMode="External"/><Relationship Id="rId99" Type="http://schemas.openxmlformats.org/officeDocument/2006/relationships/hyperlink" Target="https://m.edsoo.ru/f8415118" TargetMode="External"/><Relationship Id="rId100" Type="http://schemas.openxmlformats.org/officeDocument/2006/relationships/hyperlink" Target="https://m.edsoo.ru/f84152c6" TargetMode="External"/><Relationship Id="rId101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5da2" TargetMode="External"/><Relationship Id="rId103" Type="http://schemas.openxmlformats.org/officeDocument/2006/relationships/hyperlink" Target="https://m.edsoo.ru/f8416306" TargetMode="External"/><Relationship Id="rId104" Type="http://schemas.openxmlformats.org/officeDocument/2006/relationships/hyperlink" Target="https://m.edsoo.ru/f8416180" TargetMode="External"/><Relationship Id="rId105" Type="http://schemas.openxmlformats.org/officeDocument/2006/relationships/hyperlink" Target="https://m.edsoo.ru/f8415f50" TargetMode="External"/><Relationship Id="rId106" Type="http://schemas.openxmlformats.org/officeDocument/2006/relationships/numbering" Target="numbering.xml"/><Relationship Id="rId107" Type="http://schemas.openxmlformats.org/officeDocument/2006/relationships/fontTable" Target="fontTable.xml"/><Relationship Id="rId10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LibreOffice/5.4.1.2$Windows_x86 LibreOffice_project/ea7cb86e6eeb2bf3a5af73a8f7777ac570321527</Application>
  <Pages>42</Pages>
  <Words>5503</Words>
  <Characters>40357</Characters>
  <CharactersWithSpaces>45480</CharactersWithSpaces>
  <Paragraphs>966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2025-10-10T13:33:53Z</cp:lastPrinted>
  <dcterms:modified xsi:type="dcterms:W3CDTF">2025-10-14T15:10:31Z</dcterms:modified>
  <cp:revision>2</cp:revision>
  <dc:subject/>
  <dc:title/>
</cp:coreProperties>
</file>